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5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孙丽霞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9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1~4,6~8,12~14周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1~4,6~8,12~14周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1~4,6~8,12~14周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1~4,6~8,12~14周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